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4594" w14:textId="77777777" w:rsidR="00D25077" w:rsidRPr="0038140D" w:rsidRDefault="00D25077" w:rsidP="0038140D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38140D">
        <w:rPr>
          <w:rFonts w:ascii="Verdana" w:hAnsi="Verdana"/>
          <w:i w:val="0"/>
          <w:iCs w:val="0"/>
          <w:color w:val="000000"/>
          <w:sz w:val="32"/>
          <w:lang w:val="ru-RU"/>
        </w:rPr>
        <w:t>Сухая солома</w:t>
      </w:r>
      <w:r w:rsidRPr="0038140D">
        <w:rPr>
          <w:rFonts w:ascii="Verdana" w:hAnsi="Verdana"/>
          <w:i w:val="0"/>
          <w:iCs w:val="0"/>
          <w:color w:val="000000"/>
          <w:sz w:val="32"/>
          <w:vertAlign w:val="superscript"/>
        </w:rPr>
        <w:footnoteReference w:id="1"/>
      </w:r>
    </w:p>
    <w:p w14:paraId="6F870558" w14:textId="17A3832A" w:rsidR="00D25077" w:rsidRPr="0038140D" w:rsidRDefault="004F4119" w:rsidP="0038140D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38140D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76EBB0B4" w14:textId="77777777" w:rsidR="004F4119" w:rsidRPr="0038140D" w:rsidRDefault="004F4119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6CB6A5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сидит на кровати, свесив босые ноги, и грустно смотрит на нарисованную на обоях кошку. Няня уже два раза приходила одевать его, но Вика отталкивает ее. Оставь! Уходи! И должно быть, дура. Вика и живых не любит, а эта дохлая. А что у нее бант розовый, так ведь не настоящий, только так, для обоев. И все-таки Вика всегда смотрит на нее по утрам, когда грустно. А грустно бывает часто. Так грустно, что ничего не хочется, даже на лодке кататься. Оттого, что ночью снятся дурные сны, а вспомнить их нельзя. Противная кошка! Это она виновата. Не сидела бы тут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все было бы хорошо.</w:t>
      </w:r>
    </w:p>
    <w:p w14:paraId="29E5053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Дверь открывается. В детскую входит мама в нижней юбке с вышивкой в дырочки. Волосы ее заплетены в две косы, плечи голые.</w:t>
      </w:r>
    </w:p>
    <w:p w14:paraId="5205FFB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делает строгое лицо.</w:t>
      </w:r>
    </w:p>
    <w:p w14:paraId="4B312A6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Няня говорит, что ты опять капризничаешь. Смотри у меня.</w:t>
      </w:r>
    </w:p>
    <w:p w14:paraId="3833F64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Но Вика не верит. Он утыкается головой в мамину юбку.</w:t>
      </w:r>
    </w:p>
    <w:p w14:paraId="3C7CB5C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Мама, мне скучно, мне скучно.</w:t>
      </w:r>
    </w:p>
    <w:p w14:paraId="17554F0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Юбка в дырочки шуршит. От нее пахнет розой и еще чем-то неопределенным и нежным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мамой. Во рту становится сухо, подбородок начинает дрожать; Вика громко плачет.</w:t>
      </w:r>
    </w:p>
    <w:p w14:paraId="3EC6B0C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Скучно!</w:t>
      </w:r>
    </w:p>
    <w:p w14:paraId="6779140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опускается на колени, обнимает Вику, целует его мокрые щеки.</w:t>
      </w:r>
    </w:p>
    <w:p w14:paraId="2B01C71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Вика, не плачь. Стыдно. Ты маму обижаешь, ты Бога обижаешь.</w:t>
      </w:r>
    </w:p>
    <w:p w14:paraId="7E400EA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Но Вика всхлипывает.</w:t>
      </w:r>
    </w:p>
    <w:p w14:paraId="7A7E1CB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Скучно.</w:t>
      </w:r>
    </w:p>
    <w:p w14:paraId="531F82D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гладит Викины светлые волосы. У нее такое же, как у Вики, маленькое, круглое грустное лицо.</w:t>
      </w:r>
    </w:p>
    <w:p w14:paraId="7AEBA2D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А ты думаешь, мне не скучно?</w:t>
      </w:r>
    </w:p>
    <w:p w14:paraId="3CD3BE9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от удивления перестает плакать.</w:t>
      </w:r>
    </w:p>
    <w:p w14:paraId="2242A93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Тебе скучно? Но ведь ты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мама.</w:t>
      </w:r>
    </w:p>
    <w:p w14:paraId="7261F24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это что-то вроде феи. Только еще лучше. Разве мама может скучать? Мама смеется.</w:t>
      </w:r>
    </w:p>
    <w:p w14:paraId="3298651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Ну конечно. Я пошутила. Давай-ка одеваться.</w:t>
      </w:r>
    </w:p>
    <w:p w14:paraId="1B6AC7F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тоже смеется и спрыгивает с кровати.</w:t>
      </w:r>
    </w:p>
    <w:p w14:paraId="6A8754A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А где твой ангел? Я тебе его пришпилила к стенке, чтобы ты хорошие сны видел. Где же он?</w:t>
      </w:r>
    </w:p>
    <w:p w14:paraId="64C794C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Он, мамочка, улетел под кровать.</w:t>
      </w:r>
    </w:p>
    <w:p w14:paraId="57A2CD9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нагибается и достает из-под кровати картинку белокурого ангела с белыми крыльями.</w:t>
      </w:r>
    </w:p>
    <w:p w14:paraId="1BB6D28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Вот мы его сюда над изголовьем повесим, тогда нам и весело будет.</w:t>
      </w:r>
    </w:p>
    <w:p w14:paraId="4FB784B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прикалывает ангела к обоям, как раз на противную кошку. Ангел закрывает кошку. И сразу становится весело.</w:t>
      </w:r>
    </w:p>
    <w:p w14:paraId="4E6B747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Ты его, мама,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советует Вика,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пришпили за крылышко, чтобы он улететь не мог.</w:t>
      </w:r>
    </w:p>
    <w:p w14:paraId="0B5FC91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4B2DC6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осторожно открывает дверь зала. В зал он ходить не любит. В зале страшно, он такой большой, стулья стоят в белых чехлах, и никого там никогда нет. Но сейчас перед длинным черным роялем сидит мама и поет. По обе стороны горят свечки. Окна открыты. В окна виден черный сад, белые кусты жасмина и на небе луна. Паркет блестит, блестят зеркала и хрустальные подвески на люстрах. Вика стоит у двери. Как хорошо и непонятно поет мама. Дядя Коля говорит: «Как ангел». Но Вика знает, что ангелы без голоса. Так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вроде рыб...</w:t>
      </w:r>
    </w:p>
    <w:p w14:paraId="0CBE8C8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Мамины руки быстро бегают по клавишам, голова наклоняется то вперед, то назад, а складки белого платья лежат на полу так спокойно, сами по себе, как будто им и дела нет до того, что мама поет.</w:t>
      </w:r>
    </w:p>
    <w:p w14:paraId="0522BFF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lastRenderedPageBreak/>
        <w:t>Вике хорошо, и грустно, и плакать хочется. Вот она какая, его мама. Только бы она пела. Но мама вдруг умолкает. Черная крышка рояля захлопывается над белыми клавишами, как будто негр закрыл рот. Мама оборачивается.</w:t>
      </w:r>
    </w:p>
    <w:p w14:paraId="212BFA5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Вика!</w:t>
      </w:r>
    </w:p>
    <w:p w14:paraId="2F2ED21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подбегает к ней.</w:t>
      </w:r>
    </w:p>
    <w:p w14:paraId="323F707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Мамочка, спой. Спой еще. Спой это:</w:t>
      </w:r>
    </w:p>
    <w:p w14:paraId="46CA351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644FA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Идет коза рогатая</w:t>
      </w:r>
    </w:p>
    <w:p w14:paraId="614FD93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 молоко богатая,</w:t>
      </w:r>
    </w:p>
    <w:p w14:paraId="4F4DB56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Глаза выпучила,</w:t>
      </w:r>
    </w:p>
    <w:p w14:paraId="73350BC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Морда глиняная.</w:t>
      </w:r>
    </w:p>
    <w:p w14:paraId="5510D51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1CA9AA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обнимает его.</w:t>
      </w:r>
    </w:p>
    <w:p w14:paraId="549C02A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Вика, Викочка, только для тебя я здесь живу. Только из-за тебя все переношу. Если бы не ты...</w:t>
      </w:r>
    </w:p>
    <w:p w14:paraId="001FE3C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У Вики мокрые щеки. Что это? Мама плачет. Дверь открывается. Входит отец.</w:t>
      </w:r>
    </w:p>
    <w:p w14:paraId="6270DDA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Ты могла бы не устраивать сцен мальчику.</w:t>
      </w:r>
    </w:p>
    <w:p w14:paraId="1EF3D2D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Отец всегда говорит «мальчик», «ребенок», а не Вика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и это очень обидно. Он берет Вику за плечо.</w:t>
      </w:r>
    </w:p>
    <w:p w14:paraId="0AEB75E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Уже десять часов. Марш спать.</w:t>
      </w:r>
    </w:p>
    <w:p w14:paraId="0617719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 коридоре Вика слышит мамины слова:</w:t>
      </w:r>
    </w:p>
    <w:p w14:paraId="4C6E8B8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Так я даже не смею поцеловать собственного сына?</w:t>
      </w:r>
    </w:p>
    <w:p w14:paraId="47EC48D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Няня подтыкает одеяло, тушит свечу и уходит.</w:t>
      </w:r>
    </w:p>
    <w:p w14:paraId="4EB2FE7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Спи с Богом!</w:t>
      </w:r>
    </w:p>
    <w:p w14:paraId="43D8714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жмурится. От лампадки идут длинные синие, острые лучи. Вика прижимается к холодной подушке.</w:t>
      </w:r>
    </w:p>
    <w:p w14:paraId="617E48B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«Вот вырасту,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думает он, засыпая,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папу убью, а маме куплю шляпу, большую, как дом».</w:t>
      </w:r>
    </w:p>
    <w:p w14:paraId="44B7AC5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55B004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Мама, я устроил музей!</w:t>
      </w:r>
    </w:p>
    <w:p w14:paraId="1F26CE5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Вика, задыхаясь, взбегает на террасу.</w:t>
      </w:r>
    </w:p>
    <w:p w14:paraId="2EC6563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сидит в кресле и читает письмо. Она вздрагивает и быстро закрывает письмо книгой.</w:t>
      </w:r>
    </w:p>
    <w:p w14:paraId="09E7475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Ах, Вика, ты меня испугал.</w:t>
      </w:r>
    </w:p>
    <w:p w14:paraId="08A7AA2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устроил чудный музей. Идем, посмотри.</w:t>
      </w:r>
    </w:p>
    <w:p w14:paraId="23371E5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Музей?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удивляется она.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Ну хорошо, хорошо, подожди.</w:t>
      </w:r>
    </w:p>
    <w:p w14:paraId="1494B63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Мама снова читает письмо. Вика от волнения переступает с ноги на ногу, но мама не замечает. Она, улыбаясь, целует письмо и прячет его за вырез платья.</w:t>
      </w:r>
    </w:p>
    <w:p w14:paraId="281F536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Где же твой музей, Вика?</w:t>
      </w:r>
    </w:p>
    <w:p w14:paraId="54CFF7E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тянет ее за руку.</w:t>
      </w:r>
    </w:p>
    <w:p w14:paraId="49653B9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Идем, идем скорее.</w:t>
      </w:r>
    </w:p>
    <w:p w14:paraId="4BAB18C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Они спускаются в сад, идут мимо жасминовых кустов. Мама держит Викину руку в своей. Ее маленькие ноги в красных туфлях, как две мышки, то осторожно высовывают мордочки, то снова прячутся в белые юбки.</w:t>
      </w:r>
    </w:p>
    <w:p w14:paraId="7DE30BE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Солнце розовое, небо совсем голубое, а трава зеленая. Пахнет жасмином и майскими жуками.</w:t>
      </w:r>
    </w:p>
    <w:p w14:paraId="0A4C3C7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Как хорошо,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говорит мама, улыбаясь.</w:t>
      </w:r>
    </w:p>
    <w:p w14:paraId="29B866D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устроил музей,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повторяет Вика дрожащим от гордости голосом и подводит маму к цветочной клумбе.</w:t>
      </w:r>
    </w:p>
    <w:p w14:paraId="224E162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Вот, смотри!</w:t>
      </w:r>
    </w:p>
    <w:p w14:paraId="28B3C98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 длинных белых палках, поддерживающих левкои, посажены живые, корчащиеся и дрыгающие лапами лягушки. На самой высокой палке извивается ящерица.</w:t>
      </w:r>
    </w:p>
    <w:p w14:paraId="14471C3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захлебывается от восторга.</w:t>
      </w:r>
    </w:p>
    <w:p w14:paraId="0711E0C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Вот мой музей!</w:t>
      </w:r>
    </w:p>
    <w:p w14:paraId="53E88BE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Ай!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испуганно вскрикивает мама и, вырвав руку из Викиных пальцев, не оборачиваясь бежит к дому.</w:t>
      </w:r>
    </w:p>
    <w:p w14:paraId="1B4D034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От толчка Вика падает, но мама даже не останавливается. Он встает, трет ушибленное колено и бежит за ней, громко плача от обиды и боли.</w:t>
      </w:r>
    </w:p>
    <w:p w14:paraId="748472A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82EFD5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По краю дороги росли ивы. Глядя на них, Вика всегда вспоминал детство, свое последнее лето в Студенке. Дальше вспоминать он не любил. Дальше шло неприятное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революция, Киев, Константинополь...</w:t>
      </w:r>
    </w:p>
    <w:p w14:paraId="5DB9742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шагал по широкой белой нормандской дороге. Сейчас поворот. За поворотом распятие, потом сад и голуби, кружащиеся над крышей дома Наталии Николаевны. Каждое утро и каждый вечер Вика ходил за шесть километров к Наталии Николаевне только для того, чтобы сказать ей «С добрым утром» или «Спокойной ночи». Больше ему ничего не нужно было. Но все-таки если бы хоть раз застать ее одну!..</w:t>
      </w:r>
    </w:p>
    <w:p w14:paraId="2EAADB6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остановился перед калиткой, вытер запыленные сапоги носовым платком, пригладил волосы, переложил васильки из правой руки в левую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так удобнее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и вошел в сад.</w:t>
      </w:r>
    </w:p>
    <w:p w14:paraId="6BB0F92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Только бы не покраснеть... Но сердце громко застучало, щеки залились краской, а ноги стали чужими и тяжелыми.</w:t>
      </w:r>
    </w:p>
    <w:p w14:paraId="7F543AF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Сад был небольшой. В конце обсаженной розами дорожки белел дом. Наталия Николаевна пила кофе на веранде. И конечно, у нее уже сидели гости. Справа француз, черный, в круглых очках, слева толстый офицер-врангелевец.</w:t>
      </w:r>
    </w:p>
    <w:p w14:paraId="5D670D3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Француз рассказывал что-то. Стекла его очков блестели.</w:t>
      </w:r>
    </w:p>
    <w:p w14:paraId="5573D29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Наталия Николаевна слушала, щурясь от солнца и тихо смеясь. Вика поднялся на веранду. Он чувствовал робость и злость. Она смеется... Значит, ей нравится...</w:t>
      </w:r>
    </w:p>
    <w:p w14:paraId="57621D1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Наталия Николаевна посмотрела на него, все еще щурясь, и протянула ему загорелую, голую до плеча руку. Вика торопливо поцеловал воздух, не успев коснуться губами ее пальцев.</w:t>
      </w:r>
    </w:p>
    <w:p w14:paraId="6A0273A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Здравствуйте, Наталия Николаевна!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он неловко протянул ей васильки и еще больше покраснел.</w:t>
      </w:r>
    </w:p>
    <w:p w14:paraId="7B1B193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Она, улыбаясь, взяла цветы.</w:t>
      </w:r>
    </w:p>
    <w:p w14:paraId="59A34D7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Сами собирали? Как это мило. Мама здорова? Хотите кофе, Вика?</w:t>
      </w:r>
    </w:p>
    <w:p w14:paraId="68E08DA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Но Вика торопился уйти.</w:t>
      </w:r>
    </w:p>
    <w:p w14:paraId="09A6FFF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Нет, спасибо. Мне надо домой.</w:t>
      </w:r>
    </w:p>
    <w:p w14:paraId="66B62DF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Уроки готовить?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насмешливо усмехнулся офицер.</w:t>
      </w:r>
    </w:p>
    <w:p w14:paraId="760F813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дернулся.</w:t>
      </w:r>
    </w:p>
    <w:p w14:paraId="4BDD75F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Какие уроки? Теперь каникулы. До свидания, Наталия Николаевна.</w:t>
      </w:r>
    </w:p>
    <w:p w14:paraId="0A048F1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И поклонившись ей, только ей, он повернулся и вышел.</w:t>
      </w:r>
    </w:p>
    <w:p w14:paraId="6BF1CB2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Офицер засмеялся ему вслед.</w:t>
      </w:r>
    </w:p>
    <w:p w14:paraId="360A9B2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Тоже поклонник.</w:t>
      </w:r>
    </w:p>
    <w:p w14:paraId="4FEF5C9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Перестаньте,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крикнула Наталия Николаевна.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Он милый, ужасно милый и...</w:t>
      </w:r>
    </w:p>
    <w:p w14:paraId="2CBF1D5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Калитка скрипнула. Вика не слышал, что дальше. Но ему и этого довольно. Она сказала: он милый, ужасно милый...</w:t>
      </w:r>
    </w:p>
    <w:p w14:paraId="3AD647D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Стало заметно жарче. Теперь солнце стояло прямо над головой и от деревьев на белую пыльную дорогу ложились короткие, совсем черные тени.</w:t>
      </w:r>
    </w:p>
    <w:p w14:paraId="498EA86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Посреди скошенного поля желтела большая золотистая скирда, кругом валялась солома. Вика подошел к ней, лег на солому и, запрокинув голову, стал смотреть в голубое небо на одинокое, белое, ленивое облако.</w:t>
      </w:r>
    </w:p>
    <w:p w14:paraId="00DFFC3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Какое солнце... Как пахнет разогретой землею. Как жарко... Нет, это не землею пахнет, а духами Наталии Николаевны. И не облако это, а ее белое платье. Вот оно вздрогнуло, как бабочка, срывающаяся с цветка, и медленно, плавно полетело вниз.</w:t>
      </w:r>
    </w:p>
    <w:p w14:paraId="2BDCBB8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 мгновенье сердце Вики остановилось. Какое-то невыразимое блаженство подкатило к горлу и медленно, томительно, сладко расползлось по всему телу. Белое платье, шурша и благоухая, покрыло всего легким, прозрачным шелком...</w:t>
      </w:r>
    </w:p>
    <w:p w14:paraId="4E12FE3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...Вика все еще лежал, глядя на небо. Во рту пересохло, голова кружилась.</w:t>
      </w:r>
    </w:p>
    <w:p w14:paraId="49AE5C1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Белое облако опять плыло высоко в пустом раскаленном небе, но оно уже совсем не походило на платье Наталии Николаевны.</w:t>
      </w:r>
    </w:p>
    <w:p w14:paraId="41103FB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6A1DE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 террасе, завешенной белым полотном, мама ждала его с завтраком.</w:t>
      </w:r>
    </w:p>
    <w:p w14:paraId="2D095A5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Что с тобой, Вика? Ты такой бледный. И синяки под глазами. Не надо ходить по жаре.</w:t>
      </w:r>
    </w:p>
    <w:p w14:paraId="5ADBA36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нехотя ел окрошку, нагнувшись над тарелкой.</w:t>
      </w:r>
    </w:p>
    <w:p w14:paraId="3717B00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получила письмо от отца. Он, может быть, приедет навестить тебя через неделю. Ты рад?</w:t>
      </w:r>
    </w:p>
    <w:p w14:paraId="22C8FD0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Очень рад,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ответил он равнодушно и посмотрел на нее.</w:t>
      </w:r>
    </w:p>
    <w:p w14:paraId="13A07C8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Такое же белое, короткое платье, такие же голые загорелые</w:t>
      </w:r>
    </w:p>
    <w:p w14:paraId="0ED6A96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руки, и волосы так же подстрижены, только у Наталии Николаевны светлее.</w:t>
      </w:r>
    </w:p>
    <w:p w14:paraId="5C2DA42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Какая ты красивая, мама.</w:t>
      </w:r>
    </w:p>
    <w:p w14:paraId="5DFEDD1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слегка покраснела от удовольствия и отвернулась. Вика тоже покраснел. Ведь он сейчас сказал то, что так давно хотел и не смел сказать Наталии Николаевне.</w:t>
      </w:r>
    </w:p>
    <w:p w14:paraId="1575417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E5CE78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Как приятно было бы идти и мечтать о ней, если бы не так стучало сердце и горло не сжималось от волнения.</w:t>
      </w:r>
    </w:p>
    <w:p w14:paraId="5D2A8DC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Ласточки летают низко. Коровы возвращаются с пастбища, позванивая колокольчиками. У дороги лежит большой серый камень.</w:t>
      </w:r>
    </w:p>
    <w:p w14:paraId="448D77B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Счастливый камень. Лежит себе и ничего не думает, ничего не чувствует, никого не любит...</w:t>
      </w:r>
    </w:p>
    <w:p w14:paraId="023757D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Тихо, прохладно и почти темно... Вика проходит по маленькому саду, поднимается на веранду.</w:t>
      </w:r>
    </w:p>
    <w:p w14:paraId="2031A63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Наталия Николаевна сидит в кресле около большой желтой лампы. Она закрывает книгу и улыбается Вике.</w:t>
      </w:r>
    </w:p>
    <w:p w14:paraId="2BC1DD3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Как хорошо, что вы пришли. Я сегодня одна. Мне очень скучно. Поболтайте со мной.</w:t>
      </w:r>
    </w:p>
    <w:p w14:paraId="4750DDB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садится на стул, краснеет и молчит.</w:t>
      </w:r>
    </w:p>
    <w:p w14:paraId="0456F26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Сколько вам лет, Вика?</w:t>
      </w:r>
    </w:p>
    <w:p w14:paraId="169D237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Скоро семнадцать. А что?</w:t>
      </w:r>
    </w:p>
    <w:p w14:paraId="256771B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Скоро? Когда?</w:t>
      </w:r>
    </w:p>
    <w:p w14:paraId="0C82444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 августе.</w:t>
      </w:r>
    </w:p>
    <w:p w14:paraId="7C817C7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Наталия Николаевна смеется.</w:t>
      </w:r>
    </w:p>
    <w:p w14:paraId="0E905E3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Какой вы еще маленький. Уже поздно. Вам, должно быть, уже пора спать.</w:t>
      </w:r>
    </w:p>
    <w:p w14:paraId="537BF37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никогда не ложусь раньше двенадцати.</w:t>
      </w:r>
    </w:p>
    <w:p w14:paraId="5537397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Неужели? И мама позволяет?</w:t>
      </w:r>
    </w:p>
    <w:p w14:paraId="42A4C7B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Наталия Николаевна протягивает ему коробку конфет. Вика берет помадку, кладет ее в рот и, давясь, с трудом и отвращением проглатывает.</w:t>
      </w:r>
    </w:p>
    <w:p w14:paraId="468EEC3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Возьмите еще. Вы, наверно, любите сладкое.</w:t>
      </w:r>
    </w:p>
    <w:p w14:paraId="74088B9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поднимает голые, тонкие руки, поправляет волосы и, склонив голову набок, выжидательно, как-то по-птичьи смотрит на него.</w:t>
      </w:r>
    </w:p>
    <w:p w14:paraId="06DFEDA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Ну что же вы? Мы так и будем молчать? Вам со мной скучно? Пойдемте лучше кролика смотреть. У меня кролик. Беленький, пушистый. Сегодня только принесли. Он в клетке сидит.</w:t>
      </w:r>
    </w:p>
    <w:p w14:paraId="57AC284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встает, берет Вику под руку.</w:t>
      </w:r>
    </w:p>
    <w:p w14:paraId="02932AF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в темноте ужасно неуклюжая. Не уроните меня.</w:t>
      </w:r>
    </w:p>
    <w:p w14:paraId="62E48F3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боится споткнуться от волнения.</w:t>
      </w:r>
    </w:p>
    <w:p w14:paraId="7556F50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Они проходят под тихими темными деревьями, останавливаются у клетки.</w:t>
      </w:r>
    </w:p>
    <w:p w14:paraId="2402889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Ничего не видно,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разочарованно говорит Наталия Николаевна.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Кролик спит. Подождите, я позову его. Только как его звать? Цып, цып, цып? Поймет ли он по-цыплячьи!</w:t>
      </w:r>
    </w:p>
    <w:p w14:paraId="103F300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закидывает голову и смеется. Ее глаза и зубы блестят.</w:t>
      </w:r>
    </w:p>
    <w:p w14:paraId="632212D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Кроличек, маленький, беленький, выходи. Не хочешь? Ну и не надо. Плакать не будем. Спи себе.</w:t>
      </w:r>
    </w:p>
    <w:p w14:paraId="2D3AD3C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Они снова сидят на веранде.</w:t>
      </w:r>
    </w:p>
    <w:p w14:paraId="44DC0A5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Наталия Николаевна вставляет папиросу в длинный хрустальный мундштук и закуривает.</w:t>
      </w:r>
    </w:p>
    <w:p w14:paraId="488534D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А вам все-таки пора спать.</w:t>
      </w:r>
    </w:p>
    <w:p w14:paraId="3948433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встает.</w:t>
      </w:r>
    </w:p>
    <w:p w14:paraId="24486B0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Если я вам мешаю...</w:t>
      </w:r>
    </w:p>
    <w:p w14:paraId="093ECCA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Нет, нет. Но я не хочу, чтобы вы поздно ложились из-за меня. Это вредно. Какие вы, должно быть, забавные сны видите. Верно, слонов, крокодилов... Расскажите мне...</w:t>
      </w:r>
    </w:p>
    <w:p w14:paraId="493DE5B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 снова садится.</w:t>
      </w:r>
    </w:p>
    <w:p w14:paraId="66A3003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никогда не вижу ни слонов, ни крокодилов.</w:t>
      </w:r>
    </w:p>
    <w:p w14:paraId="164C0A2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Ну тогда вам снятся автомобили и аэропланы.</w:t>
      </w:r>
    </w:p>
    <w:p w14:paraId="7E2F7C7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Нет.</w:t>
      </w:r>
    </w:p>
    <w:p w14:paraId="7EC802A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заглядывает ему в глаза.</w:t>
      </w:r>
    </w:p>
    <w:p w14:paraId="5A1ABDD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Какие у вас длинные ресницы. Как у девочки. Уж не снятся ли вам куклы? Нет, право, что же вам снится?</w:t>
      </w:r>
    </w:p>
    <w:p w14:paraId="4EF301E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долго молчит, потом вдруг решается.</w:t>
      </w:r>
    </w:p>
    <w:p w14:paraId="5B9DF33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Вы!..</w:t>
      </w:r>
    </w:p>
    <w:p w14:paraId="558819B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Но Наталия Николаевна не слышит. Она протягивает ему конфеты.</w:t>
      </w:r>
    </w:p>
    <w:p w14:paraId="6150273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Что же вы не берете? Вы, должно быть, лакомка. Чего вы хотите, чаю, варенья, пирожных?</w:t>
      </w:r>
    </w:p>
    <w:p w14:paraId="5AFCAA9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Если разрешите, папиросу.</w:t>
      </w:r>
    </w:p>
    <w:p w14:paraId="2A284AC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Как? Вы курите? Мне в голову не пришло предложить вам. Так вы совсем взрослый? Может быть, вы вместо чая хотите коньяку?</w:t>
      </w:r>
    </w:p>
    <w:p w14:paraId="66C88BED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Пожалуйста.</w:t>
      </w:r>
    </w:p>
    <w:p w14:paraId="36ACFDA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Наталия Николаевна достает из буфета бутылку и две рюмки.</w:t>
      </w:r>
    </w:p>
    <w:p w14:paraId="258CDC59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думала, маленький, а он взрослый,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она произносит это как-то странно, растягивая слова и улыбаясь.</w:t>
      </w:r>
    </w:p>
    <w:p w14:paraId="27EDF78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Ее широкое белое платье касается его колен. Он вздыхает и закрывает глаза.</w:t>
      </w:r>
    </w:p>
    <w:p w14:paraId="6F3DF4E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Пейте же.</w:t>
      </w:r>
    </w:p>
    <w:p w14:paraId="36E8E2E3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 проглатывает коньяк.</w:t>
      </w:r>
    </w:p>
    <w:p w14:paraId="1F54F54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Ах, какой вы забавный,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смеется она.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Как мой кролик.</w:t>
      </w:r>
    </w:p>
    <w:p w14:paraId="19539F2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наливает ему вторую рюмку.</w:t>
      </w:r>
    </w:p>
    <w:p w14:paraId="380E8C7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Можно вас погладить? Совсем мой кролик, и такой же пушистый.</w:t>
      </w:r>
    </w:p>
    <w:p w14:paraId="21307D04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Ее пахнущие духами пальцы перебирают его волосы.</w:t>
      </w:r>
    </w:p>
    <w:p w14:paraId="5C38C19E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Пейте же.</w:t>
      </w:r>
    </w:p>
    <w:p w14:paraId="0868A8F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пьет. В голове начинает шуметь.</w:t>
      </w:r>
    </w:p>
    <w:p w14:paraId="3226A1B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Я лежал в поле на соломе,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говорит он неуверенно.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И думал о вас.</w:t>
      </w:r>
    </w:p>
    <w:p w14:paraId="0F1598E2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Лежали на соломе? И наверно курили. Осторожно... Это очень опасно. Если бросить спичку в сухую солому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пожар.</w:t>
      </w:r>
    </w:p>
    <w:p w14:paraId="4A96D59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 смотрит на нее. В голове шумит все сильнее.</w:t>
      </w:r>
    </w:p>
    <w:p w14:paraId="178BEFC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У вас волосы совсем как солома.</w:t>
      </w:r>
    </w:p>
    <w:p w14:paraId="6E79449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высоко поднимает брови и наклоняется к нему.</w:t>
      </w:r>
    </w:p>
    <w:p w14:paraId="3D48EBEF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Сухая солома. Осторожно. Если бросить спичку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пожар...</w:t>
      </w:r>
    </w:p>
    <w:p w14:paraId="3190079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проводит ладонью по его горячей щеке от уха ко рту. Он чувствует ее холодные пальцы на своих губах. Ему становится как— то тоскливо и страшно. Уйти бы скорее.</w:t>
      </w:r>
    </w:p>
    <w:p w14:paraId="7D7F140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Так это правда, что вам не крокодилы и автомобили снятся, а я. Отчего?..</w:t>
      </w:r>
    </w:p>
    <w:p w14:paraId="0F31106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 смотрит на ее голую загорелую шею, не смея пошевелиться. Она наклоняется еще ближе.</w:t>
      </w:r>
    </w:p>
    <w:p w14:paraId="684F765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Отчего?..</w:t>
      </w:r>
    </w:p>
    <w:p w14:paraId="4B7AEA0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Оттого, что я люблю вас,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задыхаясь, в отчаянии говорит он.</w:t>
      </w:r>
    </w:p>
    <w:p w14:paraId="4570D7E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Любите?..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ее лицо вдруг становится грустным.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Любите... Ах, Вика!</w:t>
      </w:r>
    </w:p>
    <w:p w14:paraId="151765B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 закрывает глаза руками.</w:t>
      </w:r>
    </w:p>
    <w:p w14:paraId="3DA65BE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Господи, что я сделал. Вы сердитесь? Я обидел вас.</w:t>
      </w:r>
    </w:p>
    <w:p w14:paraId="321F68E8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—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Нет, нет. Но мне вас очень жаль. Вы еще совсем маленький...</w:t>
      </w:r>
    </w:p>
    <w:p w14:paraId="7A085F86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Она грустно улыбается, притягивает его голову к себе и медленно целует в губы.</w:t>
      </w:r>
    </w:p>
    <w:p w14:paraId="2E459051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Деревья шумят, белая дорога блестит.</w:t>
      </w:r>
    </w:p>
    <w:p w14:paraId="3DBE37FC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Сначала Вике хочется кричать, петь, летать. И он точно летит, так быстро несут его ставшие легкими-легкими ноги... И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как во сне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стоит только шире взмахнуть руками, и, отделившись от земли, понесешься в небо.</w:t>
      </w:r>
    </w:p>
    <w:p w14:paraId="4576A01A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Потом ноги тяжелеют, руки опускаются. Он уже не летит, он идет по земле. Прямо перед ним вчерашняя скирда. Теперь она кажется огромной и черной.</w:t>
      </w:r>
    </w:p>
    <w:p w14:paraId="72E8F250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Вика подходит к ней. Трогает солому. Такая же сухая...</w:t>
      </w:r>
    </w:p>
    <w:p w14:paraId="6DA4E457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«...Сухая солома. Осторожно. Бросить спичку</w:t>
      </w:r>
      <w:r w:rsidRPr="0038140D">
        <w:rPr>
          <w:rFonts w:ascii="Verdana" w:hAnsi="Verdana"/>
          <w:color w:val="000000"/>
          <w:sz w:val="20"/>
        </w:rPr>
        <w:t> </w:t>
      </w:r>
      <w:r w:rsidRPr="0038140D">
        <w:rPr>
          <w:rFonts w:ascii="Verdana" w:hAnsi="Verdana"/>
          <w:color w:val="000000"/>
          <w:sz w:val="20"/>
          <w:lang w:val="ru-RU"/>
        </w:rPr>
        <w:t>— пожар».</w:t>
      </w:r>
    </w:p>
    <w:p w14:paraId="69D8D26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Желтые волосы Наталии Николаевны, их сухой соломенный вкус... Запах ее духов... Дрожь проходит по его телу... Голова неприятно кружится. В груди тяжелая, томительная слабость.</w:t>
      </w:r>
    </w:p>
    <w:p w14:paraId="3E0D339B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«...Сухая солома. Осторожно».</w:t>
      </w:r>
    </w:p>
    <w:p w14:paraId="1B8187E5" w14:textId="77777777" w:rsidR="00D25077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t>Он достает папиросу, зажигает спичку, затягивается горьким дымом... Рот его кривится. Светящаяся точка папиросы, как светляк, падает в солому.</w:t>
      </w:r>
    </w:p>
    <w:p w14:paraId="25B1E273" w14:textId="534713B6" w:rsidR="00240988" w:rsidRPr="0038140D" w:rsidRDefault="00D25077" w:rsidP="0038140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8140D">
        <w:rPr>
          <w:rFonts w:ascii="Verdana" w:hAnsi="Verdana"/>
          <w:color w:val="000000"/>
          <w:sz w:val="20"/>
          <w:lang w:val="ru-RU"/>
        </w:rPr>
        <w:lastRenderedPageBreak/>
        <w:t>Вика пристально смотрит на быстро карабкающиеся по скирде огоньки. И вдруг почему-то удивительно ясно вспоминает «музей», устроенный им когда-то в детстве: лягушку, выпучившую круглые, глупые глаза, тонкую ящерицу, извивающуюся на жердочке.</w:t>
      </w:r>
    </w:p>
    <w:sectPr w:rsidR="00240988" w:rsidRPr="0038140D" w:rsidSect="00381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5E55" w14:textId="77777777" w:rsidR="008C52AE" w:rsidRDefault="008C52AE" w:rsidP="00D25077">
      <w:pPr>
        <w:spacing w:after="0" w:line="240" w:lineRule="auto"/>
      </w:pPr>
      <w:r>
        <w:separator/>
      </w:r>
    </w:p>
  </w:endnote>
  <w:endnote w:type="continuationSeparator" w:id="0">
    <w:p w14:paraId="740061D3" w14:textId="77777777" w:rsidR="008C52AE" w:rsidRDefault="008C52AE" w:rsidP="00D25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C799" w14:textId="77777777" w:rsidR="0038140D" w:rsidRDefault="0038140D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2423DC" w14:textId="77777777" w:rsidR="0038140D" w:rsidRDefault="0038140D" w:rsidP="0038140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3232" w14:textId="0E1C1E98" w:rsidR="0038140D" w:rsidRPr="00353DAE" w:rsidRDefault="0038140D" w:rsidP="0038140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53DA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8140D">
      <w:rPr>
        <w:rStyle w:val="PageNumber"/>
        <w:rFonts w:ascii="Arial" w:hAnsi="Arial" w:cs="Arial"/>
        <w:color w:val="999999"/>
        <w:sz w:val="20"/>
      </w:rPr>
      <w:t>http</w:t>
    </w:r>
    <w:r w:rsidRPr="00353DA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8140D">
      <w:rPr>
        <w:rStyle w:val="PageNumber"/>
        <w:rFonts w:ascii="Arial" w:hAnsi="Arial" w:cs="Arial"/>
        <w:color w:val="999999"/>
        <w:sz w:val="20"/>
      </w:rPr>
      <w:t>artefact</w:t>
    </w:r>
    <w:r w:rsidRPr="00353DA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8140D">
      <w:rPr>
        <w:rStyle w:val="PageNumber"/>
        <w:rFonts w:ascii="Arial" w:hAnsi="Arial" w:cs="Arial"/>
        <w:color w:val="999999"/>
        <w:sz w:val="20"/>
      </w:rPr>
      <w:t>lib</w:t>
    </w:r>
    <w:r w:rsidRPr="00353DA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8140D">
      <w:rPr>
        <w:rStyle w:val="PageNumber"/>
        <w:rFonts w:ascii="Arial" w:hAnsi="Arial" w:cs="Arial"/>
        <w:color w:val="999999"/>
        <w:sz w:val="20"/>
      </w:rPr>
      <w:t>ru</w:t>
    </w:r>
    <w:r w:rsidRPr="00353DA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BD9A" w14:textId="77777777" w:rsidR="0038140D" w:rsidRDefault="00381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0A8B5" w14:textId="77777777" w:rsidR="008C52AE" w:rsidRDefault="008C52AE" w:rsidP="00D25077">
      <w:pPr>
        <w:spacing w:after="0" w:line="240" w:lineRule="auto"/>
      </w:pPr>
      <w:r>
        <w:separator/>
      </w:r>
    </w:p>
  </w:footnote>
  <w:footnote w:type="continuationSeparator" w:id="0">
    <w:p w14:paraId="6FCA0DAF" w14:textId="77777777" w:rsidR="008C52AE" w:rsidRDefault="008C52AE" w:rsidP="00D25077">
      <w:pPr>
        <w:spacing w:after="0" w:line="240" w:lineRule="auto"/>
      </w:pPr>
      <w:r>
        <w:continuationSeparator/>
      </w:r>
    </w:p>
  </w:footnote>
  <w:footnote w:id="1">
    <w:p w14:paraId="68CC1DCF" w14:textId="77777777" w:rsidR="00D25077" w:rsidRDefault="00D25077" w:rsidP="00D25077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публикация: Новый дом. 1927. № 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6256" w14:textId="77777777" w:rsidR="0038140D" w:rsidRDefault="003814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F18A" w14:textId="06210F3B" w:rsidR="0038140D" w:rsidRPr="00353DAE" w:rsidRDefault="0038140D" w:rsidP="0038140D">
    <w:pPr>
      <w:pStyle w:val="Header"/>
      <w:rPr>
        <w:rFonts w:ascii="Arial" w:hAnsi="Arial" w:cs="Arial"/>
        <w:color w:val="999999"/>
        <w:sz w:val="20"/>
        <w:lang w:val="ru-RU"/>
      </w:rPr>
    </w:pPr>
    <w:r w:rsidRPr="00353DAE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8140D">
      <w:rPr>
        <w:rFonts w:ascii="Arial" w:hAnsi="Arial" w:cs="Arial"/>
        <w:color w:val="999999"/>
        <w:sz w:val="20"/>
      </w:rPr>
      <w:t>http</w:t>
    </w:r>
    <w:r w:rsidRPr="00353DAE">
      <w:rPr>
        <w:rFonts w:ascii="Arial" w:hAnsi="Arial" w:cs="Arial"/>
        <w:color w:val="999999"/>
        <w:sz w:val="20"/>
        <w:lang w:val="ru-RU"/>
      </w:rPr>
      <w:t>://</w:t>
    </w:r>
    <w:r w:rsidRPr="0038140D">
      <w:rPr>
        <w:rFonts w:ascii="Arial" w:hAnsi="Arial" w:cs="Arial"/>
        <w:color w:val="999999"/>
        <w:sz w:val="20"/>
      </w:rPr>
      <w:t>artefact</w:t>
    </w:r>
    <w:r w:rsidRPr="00353DAE">
      <w:rPr>
        <w:rFonts w:ascii="Arial" w:hAnsi="Arial" w:cs="Arial"/>
        <w:color w:val="999999"/>
        <w:sz w:val="20"/>
        <w:lang w:val="ru-RU"/>
      </w:rPr>
      <w:t>.</w:t>
    </w:r>
    <w:r w:rsidRPr="0038140D">
      <w:rPr>
        <w:rFonts w:ascii="Arial" w:hAnsi="Arial" w:cs="Arial"/>
        <w:color w:val="999999"/>
        <w:sz w:val="20"/>
      </w:rPr>
      <w:t>lib</w:t>
    </w:r>
    <w:r w:rsidRPr="00353DAE">
      <w:rPr>
        <w:rFonts w:ascii="Arial" w:hAnsi="Arial" w:cs="Arial"/>
        <w:color w:val="999999"/>
        <w:sz w:val="20"/>
        <w:lang w:val="ru-RU"/>
      </w:rPr>
      <w:t>.</w:t>
    </w:r>
    <w:r w:rsidRPr="0038140D">
      <w:rPr>
        <w:rFonts w:ascii="Arial" w:hAnsi="Arial" w:cs="Arial"/>
        <w:color w:val="999999"/>
        <w:sz w:val="20"/>
      </w:rPr>
      <w:t>ru</w:t>
    </w:r>
    <w:r w:rsidRPr="00353DAE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7DBA" w14:textId="77777777" w:rsidR="0038140D" w:rsidRDefault="003814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40988"/>
    <w:rsid w:val="0029639D"/>
    <w:rsid w:val="00326F90"/>
    <w:rsid w:val="00353DAE"/>
    <w:rsid w:val="003643E7"/>
    <w:rsid w:val="0038140D"/>
    <w:rsid w:val="004F4119"/>
    <w:rsid w:val="008C52AE"/>
    <w:rsid w:val="00AA1D8D"/>
    <w:rsid w:val="00B47730"/>
    <w:rsid w:val="00CB0664"/>
    <w:rsid w:val="00D2507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8FB647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D25077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81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Сухая солома_x0002_</vt:lpstr>
    </vt:vector>
  </TitlesOfParts>
  <Manager>Andrey Piskunov</Manager>
  <Company>Библиотека «Артефакт»</Company>
  <LinksUpToDate>false</LinksUpToDate>
  <CharactersWithSpaces>14492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Сухая солома</dc:title>
  <dc:subject/>
  <dc:creator>Ирина Владимировна Одоевцева</dc:creator>
  <cp:keywords/>
  <dc:description/>
  <cp:lastModifiedBy>Andrey Piskunov</cp:lastModifiedBy>
  <cp:revision>7</cp:revision>
  <dcterms:created xsi:type="dcterms:W3CDTF">2013-12-23T23:15:00Z</dcterms:created>
  <dcterms:modified xsi:type="dcterms:W3CDTF">2025-12-08T04:43:00Z</dcterms:modified>
  <cp:category/>
</cp:coreProperties>
</file>